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C47F" w14:textId="3A67317B" w:rsidR="750D2DA3" w:rsidRPr="008440C9" w:rsidRDefault="750D2DA3" w:rsidP="00B11BB0">
      <w:pPr>
        <w:pStyle w:val="Heading1"/>
        <w:spacing w:beforeAutospacing="1"/>
        <w:jc w:val="right"/>
        <w:rPr>
          <w:rFonts w:ascii="Cambria Math" w:hAnsi="Cambria Math"/>
          <w:color w:val="auto"/>
        </w:rPr>
      </w:pPr>
      <w:r w:rsidRPr="008440C9">
        <w:rPr>
          <w:rFonts w:ascii="Cambria Math" w:hAnsi="Cambria Math"/>
          <w:color w:val="auto"/>
        </w:rPr>
        <w:t>ПРИЛОГ 4</w:t>
      </w:r>
    </w:p>
    <w:p w14:paraId="4B13A6B2" w14:textId="0C195ECF" w:rsidR="6A34D3C4" w:rsidRPr="00B11BB0" w:rsidRDefault="6A34D3C4" w:rsidP="00B11BB0"/>
    <w:p w14:paraId="498550EF" w14:textId="77777777" w:rsidR="00F15390" w:rsidRPr="008440C9" w:rsidRDefault="528CF088" w:rsidP="6A34D3C4">
      <w:pPr>
        <w:pStyle w:val="Heading1"/>
        <w:spacing w:before="0"/>
        <w:jc w:val="center"/>
        <w:rPr>
          <w:rFonts w:ascii="Cambria Math" w:hAnsi="Cambria Math"/>
          <w:color w:val="auto"/>
        </w:rPr>
      </w:pPr>
      <w:r w:rsidRPr="008440C9">
        <w:rPr>
          <w:rFonts w:ascii="Cambria Math" w:hAnsi="Cambria Math"/>
          <w:color w:val="auto"/>
        </w:rPr>
        <w:t>ИЗЈАВА</w:t>
      </w:r>
      <w:r w:rsidRPr="008440C9">
        <w:br/>
      </w:r>
      <w:r w:rsidRPr="008440C9">
        <w:rPr>
          <w:rFonts w:ascii="Cambria Math" w:hAnsi="Cambria Math"/>
          <w:color w:val="auto"/>
        </w:rPr>
        <w:t>о сагласности за обраду података о личности</w:t>
      </w:r>
    </w:p>
    <w:p w14:paraId="6C61072D" w14:textId="77777777" w:rsidR="00A7258F" w:rsidRPr="00B11BB0" w:rsidRDefault="00A7258F"/>
    <w:p w14:paraId="1C8967E4" w14:textId="77777777" w:rsidR="00A7258F" w:rsidRPr="00B11BB0" w:rsidRDefault="00000000" w:rsidP="00A7258F">
      <w:pPr>
        <w:jc w:val="both"/>
      </w:pPr>
      <w:r w:rsidRPr="008440C9">
        <w:t>На основу члана 15. Закона о заштити података о личности („Службени гласник РС“, бр. 87/18), у складу са Јавним позивом за суфинансирање мера енергетске санације породичних кућа и станова, који спроводи град/општина __________ у оквиру Пројекта „Чиста енергија и енергетска ефикасност за грађане“, дајем следећу</w:t>
      </w:r>
      <w:r w:rsidRPr="008440C9">
        <w:br/>
      </w:r>
    </w:p>
    <w:p w14:paraId="1D1C6B40" w14:textId="77777777" w:rsidR="00A7258F" w:rsidRPr="00B11BB0" w:rsidRDefault="00000000" w:rsidP="00A7258F">
      <w:pPr>
        <w:jc w:val="center"/>
      </w:pPr>
      <w:r w:rsidRPr="008440C9">
        <w:t>ИЗЈАВУ О ПРИСТАНКУ НА ОБРАДУ ПОДАТАКА О ЛИЧНОСТИ.</w:t>
      </w:r>
      <w:r w:rsidRPr="008440C9">
        <w:br/>
      </w:r>
    </w:p>
    <w:p w14:paraId="7049CB2D" w14:textId="77777777" w:rsidR="00A7258F" w:rsidRPr="00B11BB0" w:rsidRDefault="00000000" w:rsidP="00A7258F">
      <w:pPr>
        <w:jc w:val="both"/>
      </w:pPr>
      <w:r w:rsidRPr="008440C9">
        <w:t>Сагласан/сагласна сам да град/општина __________ као руковалац подацима, обрађује моје личне податке ради спровођења поступка пријаве, обраде, рангирања и реализације јавног позива за суфинансирање мера енергетске санације породичних кућа и станова.</w:t>
      </w:r>
    </w:p>
    <w:p w14:paraId="22DF7009" w14:textId="77777777" w:rsidR="00A7258F" w:rsidRPr="00B11BB0" w:rsidRDefault="00000000" w:rsidP="00A7258F">
      <w:pPr>
        <w:jc w:val="both"/>
      </w:pPr>
      <w:r w:rsidRPr="008440C9">
        <w:t>Обрада обухвата прикупљање, евидентирање, коришћење и чување следећих података:</w:t>
      </w:r>
      <w:r w:rsidRPr="008440C9">
        <w:br/>
      </w:r>
    </w:p>
    <w:p w14:paraId="470E91E5" w14:textId="7D6EE8A1" w:rsidR="00A7258F" w:rsidRPr="00B11BB0" w:rsidRDefault="00000000" w:rsidP="00A7258F">
      <w:pPr>
        <w:pStyle w:val="ListParagraph"/>
        <w:numPr>
          <w:ilvl w:val="0"/>
          <w:numId w:val="10"/>
        </w:numPr>
        <w:jc w:val="both"/>
      </w:pPr>
      <w:r w:rsidRPr="008440C9">
        <w:t>име и презиме</w:t>
      </w:r>
    </w:p>
    <w:p w14:paraId="3FF6C5F7" w14:textId="77777777" w:rsidR="00A7258F" w:rsidRPr="00B11BB0" w:rsidRDefault="00A7258F" w:rsidP="00A7258F">
      <w:pPr>
        <w:pStyle w:val="ListParagraph"/>
        <w:numPr>
          <w:ilvl w:val="0"/>
          <w:numId w:val="10"/>
        </w:numPr>
      </w:pPr>
      <w:r w:rsidRPr="00B11BB0">
        <w:t>Ј</w:t>
      </w:r>
      <w:r w:rsidRPr="008440C9">
        <w:t>МБГ</w:t>
      </w:r>
    </w:p>
    <w:p w14:paraId="05E7EB37" w14:textId="3BC924B0" w:rsidR="00A7258F" w:rsidRPr="00B11BB0" w:rsidRDefault="00A7258F" w:rsidP="00A7258F">
      <w:pPr>
        <w:pStyle w:val="ListParagraph"/>
        <w:numPr>
          <w:ilvl w:val="0"/>
          <w:numId w:val="10"/>
        </w:numPr>
      </w:pPr>
      <w:r w:rsidRPr="008440C9">
        <w:t>Пол</w:t>
      </w:r>
    </w:p>
    <w:p w14:paraId="4349C980" w14:textId="77777777" w:rsidR="00A7258F" w:rsidRPr="00B11BB0" w:rsidRDefault="00000000" w:rsidP="00A7258F">
      <w:pPr>
        <w:pStyle w:val="ListParagraph"/>
        <w:numPr>
          <w:ilvl w:val="0"/>
          <w:numId w:val="10"/>
        </w:numPr>
      </w:pPr>
      <w:r w:rsidRPr="008440C9">
        <w:t>адресу</w:t>
      </w:r>
      <w:r w:rsidR="00A7258F" w:rsidRPr="00B11BB0">
        <w:t xml:space="preserve"> </w:t>
      </w:r>
      <w:r w:rsidRPr="008440C9">
        <w:t>становања</w:t>
      </w:r>
    </w:p>
    <w:p w14:paraId="6FC6BFA6" w14:textId="77777777" w:rsidR="00A7258F" w:rsidRPr="00B11BB0" w:rsidRDefault="00000000" w:rsidP="00A7258F">
      <w:pPr>
        <w:pStyle w:val="ListParagraph"/>
        <w:numPr>
          <w:ilvl w:val="0"/>
          <w:numId w:val="10"/>
        </w:numPr>
      </w:pPr>
      <w:r w:rsidRPr="008440C9">
        <w:t>контакт телефон и адресу електронске пошт</w:t>
      </w:r>
      <w:r w:rsidR="00A7258F" w:rsidRPr="00B11BB0">
        <w:t>е</w:t>
      </w:r>
    </w:p>
    <w:p w14:paraId="74EE1DA0" w14:textId="77777777" w:rsidR="00A7258F" w:rsidRPr="00B11BB0" w:rsidRDefault="00000000" w:rsidP="00A7258F">
      <w:pPr>
        <w:pStyle w:val="ListParagraph"/>
        <w:numPr>
          <w:ilvl w:val="0"/>
          <w:numId w:val="10"/>
        </w:numPr>
      </w:pPr>
      <w:r w:rsidRPr="008440C9">
        <w:t>и друге податке о мени и члановима мог домаћинства који су неопходни ради</w:t>
      </w:r>
      <w:r w:rsidR="00A7258F" w:rsidRPr="00B11BB0">
        <w:t xml:space="preserve"> </w:t>
      </w:r>
      <w:r w:rsidRPr="008440C9">
        <w:t>спровођења јавног позива.</w:t>
      </w:r>
    </w:p>
    <w:p w14:paraId="25C1125F" w14:textId="77777777" w:rsidR="00A7258F" w:rsidRPr="00B11BB0" w:rsidRDefault="00000000" w:rsidP="00A7258F">
      <w:pPr>
        <w:spacing w:after="0"/>
        <w:jc w:val="both"/>
      </w:pPr>
      <w:r w:rsidRPr="008440C9">
        <w:t>Наведени подаци се користе искључиво у сврху реализације јавног позива и неће се обрађивати ван наведених оквира.</w:t>
      </w:r>
    </w:p>
    <w:p w14:paraId="557E0C8B" w14:textId="3B898506" w:rsidR="00A7258F" w:rsidRPr="00B11BB0" w:rsidRDefault="00000000" w:rsidP="00A7258F">
      <w:pPr>
        <w:spacing w:after="0"/>
        <w:jc w:val="both"/>
      </w:pPr>
      <w:r w:rsidRPr="008440C9">
        <w:br/>
        <w:t>Моји лични подаци могу се чувати, користити и архивирати у складу са Законом о заштити података о личности и интерним актима града/општине __________, а најдуже у периоду неопходном за спровођење наведене сврхе.</w:t>
      </w:r>
      <w:r w:rsidR="00A7258F" w:rsidRPr="00B11BB0">
        <w:t xml:space="preserve"> </w:t>
      </w:r>
    </w:p>
    <w:p w14:paraId="3B0E1354" w14:textId="77777777" w:rsidR="00A7258F" w:rsidRPr="00B11BB0" w:rsidRDefault="00000000" w:rsidP="00A7258F">
      <w:pPr>
        <w:spacing w:after="0"/>
        <w:jc w:val="both"/>
      </w:pPr>
      <w:r w:rsidRPr="008440C9">
        <w:br/>
        <w:t>Упознат/а сам са тим да имам право да у било ком тренутку опозовем ову сагласност, као и са правним последицама таквог опозива у складу са Законом о заштити података о личности.</w:t>
      </w:r>
    </w:p>
    <w:p w14:paraId="5FAFAAF6" w14:textId="77777777" w:rsidR="00A7258F" w:rsidRPr="00B11BB0" w:rsidRDefault="00000000" w:rsidP="00A7258F">
      <w:pPr>
        <w:spacing w:after="0"/>
        <w:jc w:val="both"/>
      </w:pPr>
      <w:r w:rsidRPr="008440C9">
        <w:br/>
      </w:r>
    </w:p>
    <w:p w14:paraId="07351B7A" w14:textId="77777777" w:rsidR="00A7258F" w:rsidRPr="00B11BB0" w:rsidRDefault="00000000" w:rsidP="00A7258F">
      <w:pPr>
        <w:spacing w:after="0"/>
        <w:jc w:val="both"/>
      </w:pPr>
      <w:r w:rsidRPr="008440C9">
        <w:lastRenderedPageBreak/>
        <w:br/>
        <w:t>Такође, упознат/а сам са својим правима у случају неовлашћене или незаконите обраде података, укључујући право на обавештење, увид, исправку, брисање и ограничење обраде.</w:t>
      </w:r>
    </w:p>
    <w:p w14:paraId="1360ADFD" w14:textId="77777777" w:rsidR="00A7258F" w:rsidRPr="00B11BB0" w:rsidRDefault="00000000" w:rsidP="00A7258F">
      <w:pPr>
        <w:spacing w:after="0"/>
        <w:jc w:val="both"/>
      </w:pPr>
      <w:r w:rsidRPr="008440C9">
        <w:br/>
      </w:r>
      <w:r w:rsidRPr="008440C9">
        <w:br/>
        <w:t>У ____________, дана ____________ године.</w:t>
      </w:r>
    </w:p>
    <w:p w14:paraId="2AB536E5" w14:textId="77777777" w:rsidR="00A7258F" w:rsidRPr="00B11BB0" w:rsidRDefault="00000000" w:rsidP="00A7258F">
      <w:pPr>
        <w:spacing w:after="0"/>
        <w:jc w:val="both"/>
      </w:pPr>
      <w:r w:rsidRPr="008440C9">
        <w:br/>
      </w:r>
      <w:r w:rsidRPr="008440C9">
        <w:br/>
        <w:t>ДАВАЛАЦ ИЗЈАВЕ:</w:t>
      </w:r>
    </w:p>
    <w:p w14:paraId="153C9AA7" w14:textId="77777777" w:rsidR="00A7258F" w:rsidRPr="00B11BB0" w:rsidRDefault="00000000" w:rsidP="00A7258F">
      <w:pPr>
        <w:spacing w:after="0"/>
        <w:jc w:val="both"/>
      </w:pPr>
      <w:r w:rsidRPr="008440C9">
        <w:br/>
      </w:r>
      <w:r w:rsidRPr="008440C9">
        <w:br/>
        <w:t>_______________________________</w:t>
      </w:r>
      <w:r w:rsidRPr="008440C9">
        <w:br/>
        <w:t>[Име и презиме, потпис]</w:t>
      </w:r>
    </w:p>
    <w:p w14:paraId="1A7EBFC3" w14:textId="0507BF25" w:rsidR="00F15390" w:rsidRPr="00A7258F" w:rsidRDefault="00000000" w:rsidP="00A7258F">
      <w:pPr>
        <w:spacing w:after="0"/>
        <w:jc w:val="both"/>
        <w:rPr>
          <w:lang w:val="sr-Cyrl-CS"/>
        </w:rPr>
      </w:pPr>
      <w:r w:rsidRPr="008440C9">
        <w:br/>
        <w:t>[Адреса — место, улица и број]</w:t>
      </w:r>
    </w:p>
    <w:sectPr w:rsidR="00F15390" w:rsidRPr="00A7258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73A5EDA"/>
    <w:multiLevelType w:val="hybridMultilevel"/>
    <w:tmpl w:val="E700B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690791">
    <w:abstractNumId w:val="8"/>
  </w:num>
  <w:num w:numId="2" w16cid:durableId="1211259171">
    <w:abstractNumId w:val="6"/>
  </w:num>
  <w:num w:numId="3" w16cid:durableId="1359158204">
    <w:abstractNumId w:val="5"/>
  </w:num>
  <w:num w:numId="4" w16cid:durableId="1531525133">
    <w:abstractNumId w:val="4"/>
  </w:num>
  <w:num w:numId="5" w16cid:durableId="127670754">
    <w:abstractNumId w:val="7"/>
  </w:num>
  <w:num w:numId="6" w16cid:durableId="2102141588">
    <w:abstractNumId w:val="3"/>
  </w:num>
  <w:num w:numId="7" w16cid:durableId="826163812">
    <w:abstractNumId w:val="2"/>
  </w:num>
  <w:num w:numId="8" w16cid:durableId="688340301">
    <w:abstractNumId w:val="1"/>
  </w:num>
  <w:num w:numId="9" w16cid:durableId="2134857957">
    <w:abstractNumId w:val="0"/>
  </w:num>
  <w:num w:numId="10" w16cid:durableId="17331935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5C00"/>
    <w:rsid w:val="0015074B"/>
    <w:rsid w:val="00227770"/>
    <w:rsid w:val="002624D4"/>
    <w:rsid w:val="0029639D"/>
    <w:rsid w:val="00326F90"/>
    <w:rsid w:val="008440C9"/>
    <w:rsid w:val="009F6312"/>
    <w:rsid w:val="00A7258F"/>
    <w:rsid w:val="00AA1D8D"/>
    <w:rsid w:val="00AB29DA"/>
    <w:rsid w:val="00B11BB0"/>
    <w:rsid w:val="00B47730"/>
    <w:rsid w:val="00CB0664"/>
    <w:rsid w:val="00D4587A"/>
    <w:rsid w:val="00F15390"/>
    <w:rsid w:val="00FC693F"/>
    <w:rsid w:val="318924D0"/>
    <w:rsid w:val="528CF088"/>
    <w:rsid w:val="5469D7F3"/>
    <w:rsid w:val="6A34D3C4"/>
    <w:rsid w:val="750D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DEFEB6"/>
  <w14:defaultImageDpi w14:val="300"/>
  <w15:docId w15:val="{C5D59A52-EE7D-42E3-9599-C1935954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227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8BF638-C603-4FDA-8710-63BB19030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56D56-7F83-4E25-9354-4D915DA16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03F37-F975-45CA-832C-2C59383AA203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Manager/>
  <Company/>
  <LinksUpToDate>false</LinksUpToDate>
  <CharactersWithSpaces>1770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Nenad Kalčić</cp:lastModifiedBy>
  <cp:revision>7</cp:revision>
  <dcterms:created xsi:type="dcterms:W3CDTF">2013-12-23T23:15:00Z</dcterms:created>
  <dcterms:modified xsi:type="dcterms:W3CDTF">2025-10-23T07:49:00Z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